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77" w:rsidRDefault="007A729B">
      <w:pPr>
        <w:pStyle w:val="Pealkiri1"/>
      </w:pPr>
      <w:r>
        <w:t>AVALDUS</w:t>
      </w:r>
    </w:p>
    <w:p w:rsidR="008B411C" w:rsidRPr="008B411C" w:rsidRDefault="008B411C" w:rsidP="008B411C"/>
    <w:p w:rsidR="001C1677" w:rsidRDefault="007A729B">
      <w:proofErr w:type="spellStart"/>
      <w:r>
        <w:t>Maantee</w:t>
      </w:r>
      <w:r w:rsidR="008B411C">
        <w:t>lt</w:t>
      </w:r>
      <w:proofErr w:type="spellEnd"/>
      <w:r>
        <w:t xml:space="preserve"> </w:t>
      </w:r>
      <w:proofErr w:type="spellStart"/>
      <w:r>
        <w:t>mahasõidu</w:t>
      </w:r>
      <w:proofErr w:type="spellEnd"/>
      <w:r>
        <w:t xml:space="preserve"> </w:t>
      </w:r>
      <w:proofErr w:type="spellStart"/>
      <w:r w:rsidR="008B411C">
        <w:t>kasutusele</w:t>
      </w:r>
      <w:proofErr w:type="spellEnd"/>
      <w:r w:rsidR="008B411C">
        <w:t xml:space="preserve"> </w:t>
      </w:r>
      <w:proofErr w:type="spellStart"/>
      <w:r w:rsidR="008B411C">
        <w:t>võtmiseks</w:t>
      </w:r>
      <w:proofErr w:type="spellEnd"/>
    </w:p>
    <w:p w:rsidR="001C1677" w:rsidRDefault="007A729B">
      <w:r>
        <w:t>TRANSPORDIAMETILE</w:t>
      </w:r>
      <w:r>
        <w:br/>
        <w:t xml:space="preserve">Tehnovõrkude </w:t>
      </w:r>
      <w:proofErr w:type="gramStart"/>
      <w:r>
        <w:t>ja</w:t>
      </w:r>
      <w:proofErr w:type="gramEnd"/>
      <w:r>
        <w:t xml:space="preserve"> -rajatiste kooskõlastus</w:t>
      </w:r>
      <w:r>
        <w:br/>
        <w:t>Valdeku 4, 11219 Tallinn</w:t>
      </w:r>
      <w:r>
        <w:br/>
        <w:t xml:space="preserve">E-post: </w:t>
      </w:r>
      <w:hyperlink r:id="rId6" w:history="1">
        <w:r w:rsidR="008C056A" w:rsidRPr="005F3AC3">
          <w:rPr>
            <w:rStyle w:val="Hperlink"/>
          </w:rPr>
          <w:t>info@transpordiamet.ee</w:t>
        </w:r>
      </w:hyperlink>
    </w:p>
    <w:p w:rsidR="008C056A" w:rsidRDefault="008C056A"/>
    <w:p w:rsidR="001C1677" w:rsidRDefault="007A729B">
      <w:pPr>
        <w:pStyle w:val="Pealkiri2"/>
      </w:pPr>
      <w:r>
        <w:t>Taotleja:</w:t>
      </w:r>
    </w:p>
    <w:p w:rsidR="001C1677" w:rsidRDefault="000A0157">
      <w:proofErr w:type="spellStart"/>
      <w:r>
        <w:t>Eastforest</w:t>
      </w:r>
      <w:proofErr w:type="spellEnd"/>
      <w:r w:rsidR="007A729B">
        <w:t xml:space="preserve"> OÜ</w:t>
      </w:r>
      <w:r w:rsidR="007A729B">
        <w:br/>
      </w:r>
      <w:proofErr w:type="spellStart"/>
      <w:r w:rsidR="007A729B">
        <w:t>Registrikood</w:t>
      </w:r>
      <w:proofErr w:type="spellEnd"/>
      <w:r w:rsidR="007A729B">
        <w:t>: 1</w:t>
      </w:r>
      <w:r>
        <w:t>2611980</w:t>
      </w:r>
      <w:r w:rsidR="007A729B">
        <w:br/>
      </w:r>
      <w:proofErr w:type="spellStart"/>
      <w:r w:rsidR="007A729B">
        <w:t>Aadress</w:t>
      </w:r>
      <w:proofErr w:type="spellEnd"/>
      <w:r w:rsidR="007A729B">
        <w:t xml:space="preserve">: </w:t>
      </w:r>
      <w:proofErr w:type="spellStart"/>
      <w:r>
        <w:t>Remondi</w:t>
      </w:r>
      <w:proofErr w:type="spellEnd"/>
      <w:r>
        <w:t xml:space="preserve">, </w:t>
      </w:r>
      <w:proofErr w:type="spellStart"/>
      <w:r>
        <w:t>Mäetaguse</w:t>
      </w:r>
      <w:proofErr w:type="spellEnd"/>
      <w:r>
        <w:t xml:space="preserve">, </w:t>
      </w:r>
      <w:proofErr w:type="spellStart"/>
      <w:r>
        <w:t>Alutaguse</w:t>
      </w:r>
      <w:proofErr w:type="spellEnd"/>
      <w:r>
        <w:t xml:space="preserve"> </w:t>
      </w:r>
      <w:proofErr w:type="spellStart"/>
      <w:r>
        <w:t>vald</w:t>
      </w:r>
      <w:proofErr w:type="spellEnd"/>
      <w:r>
        <w:t xml:space="preserve">, </w:t>
      </w:r>
      <w:r w:rsidR="007A729B">
        <w:t>Ida-</w:t>
      </w:r>
      <w:proofErr w:type="spellStart"/>
      <w:r w:rsidR="007A729B">
        <w:t>Virumaa</w:t>
      </w:r>
      <w:proofErr w:type="spellEnd"/>
      <w:proofErr w:type="gramStart"/>
      <w:r w:rsidR="007A729B">
        <w:t>,</w:t>
      </w:r>
      <w:proofErr w:type="gramEnd"/>
      <w:r w:rsidR="007A729B">
        <w:br/>
      </w:r>
      <w:proofErr w:type="spellStart"/>
      <w:r w:rsidR="007A729B">
        <w:t>Esindaja</w:t>
      </w:r>
      <w:proofErr w:type="spellEnd"/>
      <w:r w:rsidR="007A729B">
        <w:t xml:space="preserve">: </w:t>
      </w:r>
      <w:proofErr w:type="spellStart"/>
      <w:r w:rsidR="007A729B">
        <w:t>juhatuse</w:t>
      </w:r>
      <w:proofErr w:type="spellEnd"/>
      <w:r w:rsidR="007A729B">
        <w:t xml:space="preserve"> </w:t>
      </w:r>
      <w:proofErr w:type="spellStart"/>
      <w:r w:rsidR="007A729B">
        <w:t>liige</w:t>
      </w:r>
      <w:proofErr w:type="spellEnd"/>
      <w:r w:rsidR="007A729B">
        <w:t xml:space="preserve"> </w:t>
      </w:r>
      <w:proofErr w:type="spellStart"/>
      <w:r>
        <w:t>Marek</w:t>
      </w:r>
      <w:proofErr w:type="spellEnd"/>
      <w:r>
        <w:t xml:space="preserve"> </w:t>
      </w:r>
      <w:proofErr w:type="spellStart"/>
      <w:r>
        <w:t>Peet</w:t>
      </w:r>
      <w:proofErr w:type="spellEnd"/>
      <w:r w:rsidR="007A729B">
        <w:br/>
      </w:r>
      <w:proofErr w:type="spellStart"/>
      <w:r w:rsidR="007A729B">
        <w:t>Telefon</w:t>
      </w:r>
      <w:proofErr w:type="spellEnd"/>
      <w:r w:rsidR="007A729B">
        <w:t>: 5</w:t>
      </w:r>
      <w:r>
        <w:t>112813</w:t>
      </w:r>
      <w:r w:rsidR="007A729B">
        <w:br/>
        <w:t xml:space="preserve">E-post: </w:t>
      </w:r>
      <w:hyperlink r:id="rId7" w:history="1">
        <w:r w:rsidR="00B46DFA" w:rsidRPr="00AA5DC1">
          <w:rPr>
            <w:rStyle w:val="Hperlink"/>
          </w:rPr>
          <w:t>eastforestinfo@gmail.com</w:t>
        </w:r>
      </w:hyperlink>
    </w:p>
    <w:p w:rsidR="008C056A" w:rsidRDefault="008C056A"/>
    <w:p w:rsidR="001C1677" w:rsidRDefault="007A729B">
      <w:pPr>
        <w:pStyle w:val="Pealkiri2"/>
      </w:pPr>
      <w:r>
        <w:t>Avalduse sisu:</w:t>
      </w:r>
    </w:p>
    <w:p w:rsidR="001C1677" w:rsidRDefault="007A729B">
      <w:proofErr w:type="spellStart"/>
      <w:r>
        <w:t>Soovin</w:t>
      </w:r>
      <w:proofErr w:type="spellEnd"/>
      <w:r>
        <w:t xml:space="preserve"> </w:t>
      </w:r>
      <w:proofErr w:type="spellStart"/>
      <w:r>
        <w:t>taotleda</w:t>
      </w:r>
      <w:proofErr w:type="spellEnd"/>
      <w:r>
        <w:t xml:space="preserve"> </w:t>
      </w:r>
      <w:proofErr w:type="spellStart"/>
      <w:proofErr w:type="gramStart"/>
      <w:r>
        <w:t>luba</w:t>
      </w:r>
      <w:proofErr w:type="spellEnd"/>
      <w:proofErr w:type="gramEnd"/>
      <w:r>
        <w:t xml:space="preserve"> </w:t>
      </w:r>
      <w:proofErr w:type="spellStart"/>
      <w:r>
        <w:t>mahasõidu</w:t>
      </w:r>
      <w:proofErr w:type="spellEnd"/>
      <w:r>
        <w:t xml:space="preserve"> </w:t>
      </w:r>
      <w:proofErr w:type="spellStart"/>
      <w:r>
        <w:t>rajamiseks</w:t>
      </w:r>
      <w:proofErr w:type="spellEnd"/>
      <w:r w:rsidR="00B46DFA">
        <w:t xml:space="preserve"> </w:t>
      </w:r>
      <w:proofErr w:type="spellStart"/>
      <w:r w:rsidR="00B46DFA">
        <w:t>Riigimaanteelt</w:t>
      </w:r>
      <w:proofErr w:type="spellEnd"/>
      <w:r w:rsidR="00B46DFA">
        <w:t xml:space="preserve"> (</w:t>
      </w:r>
      <w:r w:rsidR="00B46DFA" w:rsidRPr="00B46DFA">
        <w:rPr>
          <w:shd w:val="clear" w:color="auto" w:fill="FFFFFF"/>
        </w:rPr>
        <w:t xml:space="preserve">13181 </w:t>
      </w:r>
      <w:proofErr w:type="spellStart"/>
      <w:r w:rsidR="00B46DFA" w:rsidRPr="00B46DFA">
        <w:rPr>
          <w:shd w:val="clear" w:color="auto" w:fill="FFFFFF"/>
        </w:rPr>
        <w:t>Jõetaguse-Aruküla-Mäetaguse</w:t>
      </w:r>
      <w:proofErr w:type="spellEnd"/>
      <w:r w:rsidR="00B46DFA" w:rsidRPr="00B46DFA">
        <w:rPr>
          <w:shd w:val="clear" w:color="auto" w:fill="FFFFFF"/>
        </w:rPr>
        <w:t xml:space="preserve"> tee)</w:t>
      </w:r>
      <w:r>
        <w:t xml:space="preserve"> </w:t>
      </w:r>
      <w:proofErr w:type="spellStart"/>
      <w:r>
        <w:t>järgmisele</w:t>
      </w:r>
      <w:proofErr w:type="spellEnd"/>
      <w:r>
        <w:t xml:space="preserve"> </w:t>
      </w:r>
      <w:proofErr w:type="spellStart"/>
      <w:r>
        <w:t>kinnistule</w:t>
      </w:r>
      <w:proofErr w:type="spellEnd"/>
      <w:r>
        <w:t>:</w:t>
      </w:r>
    </w:p>
    <w:p w:rsidR="001C1677" w:rsidRDefault="007A729B">
      <w:proofErr w:type="spellStart"/>
      <w:r w:rsidRPr="00B46DFA">
        <w:t>Kinnistu</w:t>
      </w:r>
      <w:proofErr w:type="spellEnd"/>
      <w:r w:rsidRPr="00B46DFA">
        <w:t xml:space="preserve"> </w:t>
      </w:r>
      <w:proofErr w:type="spellStart"/>
      <w:r w:rsidRPr="00B46DFA">
        <w:t>tunnus</w:t>
      </w:r>
      <w:proofErr w:type="spellEnd"/>
      <w:r w:rsidRPr="00B46DFA">
        <w:t xml:space="preserve">: </w:t>
      </w:r>
      <w:r w:rsidR="00B46DFA" w:rsidRPr="00B46DFA">
        <w:rPr>
          <w:shd w:val="clear" w:color="auto" w:fill="FFFFFF"/>
        </w:rPr>
        <w:t>49802:002:0108</w:t>
      </w:r>
      <w:r w:rsidRPr="00B46DFA">
        <w:br/>
      </w:r>
      <w:proofErr w:type="spellStart"/>
      <w:r>
        <w:t>Lähiaadress</w:t>
      </w:r>
      <w:proofErr w:type="spellEnd"/>
      <w:r>
        <w:t xml:space="preserve">: </w:t>
      </w:r>
      <w:proofErr w:type="spellStart"/>
      <w:r w:rsidR="000A0157">
        <w:t>Masti</w:t>
      </w:r>
      <w:proofErr w:type="spellEnd"/>
      <w:r>
        <w:br/>
      </w:r>
      <w:proofErr w:type="spellStart"/>
      <w:r>
        <w:t>Asustusüksus</w:t>
      </w:r>
      <w:proofErr w:type="spellEnd"/>
      <w:r>
        <w:t xml:space="preserve">: </w:t>
      </w:r>
      <w:proofErr w:type="spellStart"/>
      <w:r w:rsidR="000A0157">
        <w:t>Mäetaguse</w:t>
      </w:r>
      <w:proofErr w:type="spellEnd"/>
      <w:r>
        <w:br/>
      </w:r>
      <w:proofErr w:type="spellStart"/>
      <w:r>
        <w:t>Omavalitsus</w:t>
      </w:r>
      <w:proofErr w:type="spellEnd"/>
      <w:r>
        <w:t xml:space="preserve">: </w:t>
      </w:r>
      <w:proofErr w:type="spellStart"/>
      <w:r w:rsidR="000A0157">
        <w:t>Alutaguse</w:t>
      </w:r>
      <w:proofErr w:type="spellEnd"/>
      <w:r>
        <w:t xml:space="preserve"> </w:t>
      </w:r>
      <w:proofErr w:type="spellStart"/>
      <w:r>
        <w:t>vald</w:t>
      </w:r>
      <w:proofErr w:type="spellEnd"/>
      <w:r>
        <w:br/>
      </w:r>
      <w:proofErr w:type="spellStart"/>
      <w:r>
        <w:t>Maakond</w:t>
      </w:r>
      <w:proofErr w:type="spellEnd"/>
      <w:r>
        <w:t xml:space="preserve">: </w:t>
      </w:r>
      <w:r w:rsidR="000A0157">
        <w:t>Ida-</w:t>
      </w:r>
      <w:proofErr w:type="spellStart"/>
      <w:r w:rsidR="000A0157">
        <w:t>Viru</w:t>
      </w:r>
      <w:proofErr w:type="spellEnd"/>
      <w:r>
        <w:t xml:space="preserve"> </w:t>
      </w:r>
      <w:proofErr w:type="spellStart"/>
      <w:r>
        <w:t>maakond</w:t>
      </w:r>
      <w:proofErr w:type="spellEnd"/>
    </w:p>
    <w:p w:rsidR="001C1677" w:rsidRDefault="007A729B">
      <w:proofErr w:type="spellStart"/>
      <w:r>
        <w:t>Mahasõidu</w:t>
      </w:r>
      <w:proofErr w:type="spellEnd"/>
      <w:r>
        <w:t xml:space="preserve"> </w:t>
      </w:r>
      <w:proofErr w:type="spellStart"/>
      <w:r>
        <w:t>asukoht</w:t>
      </w:r>
      <w:proofErr w:type="spellEnd"/>
      <w:r>
        <w:t xml:space="preserve"> on</w:t>
      </w:r>
      <w:r w:rsidR="000A0157">
        <w:t xml:space="preserve"> </w:t>
      </w:r>
      <w:proofErr w:type="spellStart"/>
      <w:r w:rsidR="000A0157">
        <w:t>märgitud</w:t>
      </w:r>
      <w:proofErr w:type="spellEnd"/>
      <w:r w:rsidR="000A0157">
        <w:t xml:space="preserve"> </w:t>
      </w:r>
      <w:proofErr w:type="spellStart"/>
      <w:r w:rsidR="000A0157">
        <w:t>lisatud</w:t>
      </w:r>
      <w:proofErr w:type="spellEnd"/>
      <w:r w:rsidR="000A0157">
        <w:t xml:space="preserve"> </w:t>
      </w:r>
      <w:proofErr w:type="spellStart"/>
      <w:r w:rsidR="000A0157">
        <w:t>plaanil</w:t>
      </w:r>
      <w:proofErr w:type="spellEnd"/>
      <w:r w:rsidR="000A0157">
        <w:t xml:space="preserve"> (PDF</w:t>
      </w:r>
      <w:proofErr w:type="gramStart"/>
      <w:r w:rsidR="000A0157">
        <w:t>)</w:t>
      </w:r>
      <w:proofErr w:type="gramEnd"/>
      <w:r>
        <w:br/>
      </w:r>
      <w:proofErr w:type="spellStart"/>
      <w:r>
        <w:t>Mahasõit</w:t>
      </w:r>
      <w:proofErr w:type="spellEnd"/>
      <w:r>
        <w:t xml:space="preserve"> on </w:t>
      </w:r>
      <w:proofErr w:type="spellStart"/>
      <w:r>
        <w:t>kavandatud</w:t>
      </w:r>
      <w:proofErr w:type="spellEnd"/>
      <w:r>
        <w:t xml:space="preserve"> </w:t>
      </w:r>
      <w:proofErr w:type="spellStart"/>
      <w:r>
        <w:t>liitumiseks</w:t>
      </w:r>
      <w:proofErr w:type="spellEnd"/>
      <w:r>
        <w:t xml:space="preserve"> </w:t>
      </w:r>
      <w:proofErr w:type="spellStart"/>
      <w:r>
        <w:t>avaliku</w:t>
      </w:r>
      <w:proofErr w:type="spellEnd"/>
      <w:r>
        <w:t xml:space="preserve"> </w:t>
      </w:r>
      <w:proofErr w:type="spellStart"/>
      <w:r>
        <w:t>teega</w:t>
      </w:r>
      <w:proofErr w:type="spellEnd"/>
      <w:r>
        <w:t xml:space="preserve"> </w:t>
      </w:r>
      <w:proofErr w:type="spellStart"/>
      <w:r w:rsidR="000A0157">
        <w:t>ja</w:t>
      </w:r>
      <w:proofErr w:type="spellEnd"/>
      <w:r w:rsidR="000A0157">
        <w:t xml:space="preserve"> </w:t>
      </w:r>
      <w:proofErr w:type="spellStart"/>
      <w:r w:rsidR="000A0157">
        <w:t>vajalik</w:t>
      </w:r>
      <w:proofErr w:type="spellEnd"/>
      <w:r w:rsidR="000A0157">
        <w:t xml:space="preserve"> </w:t>
      </w:r>
      <w:proofErr w:type="spellStart"/>
      <w:r w:rsidR="000A0157">
        <w:t>olemasolevale</w:t>
      </w:r>
      <w:proofErr w:type="spellEnd"/>
      <w:r w:rsidR="000A0157">
        <w:t xml:space="preserve"> </w:t>
      </w:r>
      <w:proofErr w:type="spellStart"/>
      <w:r w:rsidR="000A0157">
        <w:t>tuletõrje</w:t>
      </w:r>
      <w:proofErr w:type="spellEnd"/>
      <w:r w:rsidR="000A0157">
        <w:t xml:space="preserve"> </w:t>
      </w:r>
      <w:proofErr w:type="spellStart"/>
      <w:r w:rsidR="000A0157">
        <w:t>veevõtukohale</w:t>
      </w:r>
      <w:proofErr w:type="spellEnd"/>
      <w:r w:rsidR="000A0157">
        <w:t xml:space="preserve"> </w:t>
      </w:r>
      <w:proofErr w:type="spellStart"/>
      <w:r w:rsidR="000A0157">
        <w:t>ligipääsuks</w:t>
      </w:r>
      <w:proofErr w:type="spellEnd"/>
      <w:r w:rsidR="000A0157">
        <w:t xml:space="preserve"> </w:t>
      </w:r>
      <w:proofErr w:type="spellStart"/>
      <w:r w:rsidR="000A0157">
        <w:t>päästeautodele</w:t>
      </w:r>
      <w:proofErr w:type="spellEnd"/>
      <w:r>
        <w:t>.</w:t>
      </w:r>
      <w:r w:rsidR="000A0157">
        <w:t xml:space="preserve"> </w:t>
      </w:r>
      <w:proofErr w:type="spellStart"/>
      <w:proofErr w:type="gramStart"/>
      <w:r w:rsidR="000A0157">
        <w:t>Maa-ameti</w:t>
      </w:r>
      <w:proofErr w:type="spellEnd"/>
      <w:r w:rsidR="000A0157">
        <w:t xml:space="preserve"> </w:t>
      </w:r>
      <w:proofErr w:type="spellStart"/>
      <w:r w:rsidR="000A0157">
        <w:t>kaartile</w:t>
      </w:r>
      <w:proofErr w:type="spellEnd"/>
      <w:r w:rsidR="000A0157">
        <w:t xml:space="preserve"> on </w:t>
      </w:r>
      <w:proofErr w:type="spellStart"/>
      <w:r w:rsidR="000A0157">
        <w:t>märgitud</w:t>
      </w:r>
      <w:proofErr w:type="spellEnd"/>
      <w:r w:rsidR="000A0157">
        <w:t xml:space="preserve"> </w:t>
      </w:r>
      <w:proofErr w:type="spellStart"/>
      <w:r w:rsidR="000A0157">
        <w:t>sealt</w:t>
      </w:r>
      <w:proofErr w:type="spellEnd"/>
      <w:r w:rsidR="000A0157">
        <w:t xml:space="preserve"> </w:t>
      </w:r>
      <w:proofErr w:type="spellStart"/>
      <w:r w:rsidR="000A0157">
        <w:t>ristumine</w:t>
      </w:r>
      <w:proofErr w:type="spellEnd"/>
      <w:r w:rsidR="000A0157">
        <w:t xml:space="preserve"> </w:t>
      </w:r>
      <w:proofErr w:type="spellStart"/>
      <w:r w:rsidR="000A0157">
        <w:t>pinnasteega</w:t>
      </w:r>
      <w:proofErr w:type="spellEnd"/>
      <w:r w:rsidR="000A0157">
        <w:t>.</w:t>
      </w:r>
      <w:proofErr w:type="gramEnd"/>
      <w:r>
        <w:br/>
      </w:r>
      <w:proofErr w:type="spellStart"/>
      <w:proofErr w:type="gramStart"/>
      <w:r>
        <w:t>Palume</w:t>
      </w:r>
      <w:proofErr w:type="spellEnd"/>
      <w:r>
        <w:t xml:space="preserve"> </w:t>
      </w:r>
      <w:proofErr w:type="spellStart"/>
      <w:r>
        <w:t>kooskõlastada</w:t>
      </w:r>
      <w:proofErr w:type="spellEnd"/>
      <w:r>
        <w:t xml:space="preserve"> </w:t>
      </w:r>
      <w:proofErr w:type="spellStart"/>
      <w:r>
        <w:t>mahasõidu</w:t>
      </w:r>
      <w:proofErr w:type="spellEnd"/>
      <w:r>
        <w:t xml:space="preserve"> </w:t>
      </w:r>
      <w:proofErr w:type="spellStart"/>
      <w:r>
        <w:t>asukoht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edastada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 xml:space="preserve"> </w:t>
      </w:r>
      <w:proofErr w:type="spellStart"/>
      <w:r>
        <w:t>selle</w:t>
      </w:r>
      <w:proofErr w:type="spellEnd"/>
      <w:r>
        <w:t xml:space="preserve"> </w:t>
      </w:r>
      <w:proofErr w:type="spellStart"/>
      <w:r w:rsidR="000A0157">
        <w:t>kasutusele</w:t>
      </w:r>
      <w:proofErr w:type="spellEnd"/>
      <w:r w:rsidR="000A0157">
        <w:t xml:space="preserve"> </w:t>
      </w:r>
      <w:proofErr w:type="spellStart"/>
      <w:r w:rsidR="000A0157">
        <w:t>võtmiseks</w:t>
      </w:r>
      <w:proofErr w:type="spellEnd"/>
      <w:r>
        <w:t>.</w:t>
      </w:r>
      <w:proofErr w:type="gramEnd"/>
    </w:p>
    <w:p w:rsidR="001C1677" w:rsidRDefault="007A729B">
      <w:pPr>
        <w:pStyle w:val="Pealkiri2"/>
      </w:pPr>
      <w:r>
        <w:t>Lisatud dokumendid:</w:t>
      </w:r>
    </w:p>
    <w:p w:rsidR="001C1677" w:rsidRDefault="007A729B">
      <w:proofErr w:type="gramStart"/>
      <w:r>
        <w:t xml:space="preserve">- </w:t>
      </w:r>
      <w:proofErr w:type="spellStart"/>
      <w:r>
        <w:t>Asukoha</w:t>
      </w:r>
      <w:r w:rsidR="000A0157">
        <w:t>plaan</w:t>
      </w:r>
      <w:proofErr w:type="spellEnd"/>
      <w:r w:rsidR="000A0157">
        <w:t xml:space="preserve"> </w:t>
      </w:r>
      <w:proofErr w:type="spellStart"/>
      <w:r w:rsidR="000A0157">
        <w:t>koos</w:t>
      </w:r>
      <w:proofErr w:type="spellEnd"/>
      <w:proofErr w:type="gramEnd"/>
      <w:r w:rsidR="000A0157">
        <w:t xml:space="preserve"> </w:t>
      </w:r>
      <w:proofErr w:type="spellStart"/>
      <w:r w:rsidR="000A0157">
        <w:t>märgitud</w:t>
      </w:r>
      <w:proofErr w:type="spellEnd"/>
      <w:r w:rsidR="000A0157">
        <w:t xml:space="preserve"> </w:t>
      </w:r>
      <w:proofErr w:type="spellStart"/>
      <w:r w:rsidR="000A0157">
        <w:t>mahasõiduga</w:t>
      </w:r>
      <w:proofErr w:type="spellEnd"/>
    </w:p>
    <w:p w:rsidR="000A0157" w:rsidRDefault="000A0157">
      <w:r>
        <w:t xml:space="preserve">- </w:t>
      </w:r>
      <w:proofErr w:type="spellStart"/>
      <w:r>
        <w:t>Telia</w:t>
      </w:r>
      <w:proofErr w:type="spellEnd"/>
      <w:r>
        <w:t xml:space="preserve"> AS </w:t>
      </w:r>
      <w:proofErr w:type="spellStart"/>
      <w:r>
        <w:t>volitus</w:t>
      </w:r>
      <w:proofErr w:type="spellEnd"/>
      <w:r>
        <w:t xml:space="preserve"> </w:t>
      </w:r>
      <w:proofErr w:type="spellStart"/>
      <w:r>
        <w:t>mahasõidu</w:t>
      </w:r>
      <w:proofErr w:type="spellEnd"/>
      <w:r>
        <w:t xml:space="preserve"> </w:t>
      </w:r>
      <w:proofErr w:type="spellStart"/>
      <w:r>
        <w:t>rajamise</w:t>
      </w:r>
      <w:proofErr w:type="spellEnd"/>
      <w:r>
        <w:t xml:space="preserve"> </w:t>
      </w:r>
      <w:proofErr w:type="spellStart"/>
      <w:r>
        <w:t>taotlemiseks</w:t>
      </w:r>
      <w:proofErr w:type="spellEnd"/>
      <w:r>
        <w:t>.</w:t>
      </w:r>
    </w:p>
    <w:p w:rsidR="001C1677" w:rsidRDefault="007A729B">
      <w:r>
        <w:lastRenderedPageBreak/>
        <w:br/>
      </w:r>
      <w:proofErr w:type="spellStart"/>
      <w:r>
        <w:t>Lugupidamisega</w:t>
      </w:r>
      <w:proofErr w:type="spellEnd"/>
      <w:r>
        <w:t>,</w:t>
      </w:r>
    </w:p>
    <w:p w:rsidR="000A0157" w:rsidRDefault="000A0157">
      <w:r>
        <w:t xml:space="preserve">Andres </w:t>
      </w:r>
      <w:proofErr w:type="spellStart"/>
      <w:r>
        <w:t>Aruoja</w:t>
      </w:r>
      <w:proofErr w:type="spellEnd"/>
      <w:r w:rsidR="007A729B">
        <w:br/>
      </w:r>
      <w:proofErr w:type="spellStart"/>
      <w:r>
        <w:t>prokurist</w:t>
      </w:r>
      <w:proofErr w:type="spellEnd"/>
      <w:r w:rsidR="007A729B">
        <w:br/>
      </w:r>
      <w:proofErr w:type="spellStart"/>
      <w:r>
        <w:t>Eastforest</w:t>
      </w:r>
      <w:proofErr w:type="spellEnd"/>
      <w:r w:rsidR="007A729B">
        <w:t xml:space="preserve"> OÜ</w:t>
      </w:r>
    </w:p>
    <w:p w:rsidR="000A0157" w:rsidRDefault="000A0157">
      <w:r>
        <w:t>Tel.5129942</w:t>
      </w:r>
    </w:p>
    <w:p w:rsidR="001C1677" w:rsidRDefault="007A729B">
      <w:r>
        <w:br/>
      </w:r>
      <w:r w:rsidR="000A0157">
        <w:t>16</w:t>
      </w:r>
      <w:r>
        <w:t xml:space="preserve">. </w:t>
      </w:r>
      <w:proofErr w:type="spellStart"/>
      <w:proofErr w:type="gramStart"/>
      <w:r w:rsidR="000A0157">
        <w:t>september</w:t>
      </w:r>
      <w:proofErr w:type="spellEnd"/>
      <w:proofErr w:type="gramEnd"/>
      <w:r>
        <w:t xml:space="preserve"> 2025</w:t>
      </w:r>
      <w:r>
        <w:br/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</w:p>
    <w:sectPr w:rsidR="001C167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oendi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oendi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oenditpp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oenditpp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B47730"/>
    <w:rsid w:val="00034616"/>
    <w:rsid w:val="0006063C"/>
    <w:rsid w:val="000A0157"/>
    <w:rsid w:val="0015074B"/>
    <w:rsid w:val="00177A4D"/>
    <w:rsid w:val="001C1677"/>
    <w:rsid w:val="0029639D"/>
    <w:rsid w:val="00326F90"/>
    <w:rsid w:val="003F0749"/>
    <w:rsid w:val="005028BF"/>
    <w:rsid w:val="007A729B"/>
    <w:rsid w:val="008B411C"/>
    <w:rsid w:val="008C056A"/>
    <w:rsid w:val="00AA1D8D"/>
    <w:rsid w:val="00B46DFA"/>
    <w:rsid w:val="00B47730"/>
    <w:rsid w:val="00CB0664"/>
    <w:rsid w:val="00DA47D2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FC693F"/>
  </w:style>
  <w:style w:type="paragraph" w:styleId="Pealkiri1">
    <w:name w:val="heading 1"/>
    <w:basedOn w:val="Normaallaad"/>
    <w:next w:val="Normaallaad"/>
    <w:link w:val="Pealkiri1Mr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618BF"/>
  </w:style>
  <w:style w:type="paragraph" w:styleId="Jalus">
    <w:name w:val="footer"/>
    <w:basedOn w:val="Normaallaad"/>
    <w:link w:val="JalusMr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618BF"/>
  </w:style>
  <w:style w:type="paragraph" w:styleId="Vahedeta">
    <w:name w:val="No Spacing"/>
    <w:uiPriority w:val="1"/>
    <w:qFormat/>
    <w:rsid w:val="00FC693F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itel">
    <w:name w:val="Title"/>
    <w:basedOn w:val="Normaallaad"/>
    <w:next w:val="Normaallaad"/>
    <w:link w:val="TiitelMr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itelMrk">
    <w:name w:val="Tiitel Märk"/>
    <w:basedOn w:val="Liguvaikefont"/>
    <w:link w:val="Ti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oendilik">
    <w:name w:val="List Paragraph"/>
    <w:basedOn w:val="Normaallaad"/>
    <w:uiPriority w:val="34"/>
    <w:qFormat/>
    <w:rsid w:val="00FC693F"/>
    <w:pPr>
      <w:ind w:left="720"/>
      <w:contextualSpacing/>
    </w:pPr>
  </w:style>
  <w:style w:type="paragraph" w:styleId="Kehatekst">
    <w:name w:val="Body Text"/>
    <w:basedOn w:val="Normaallaad"/>
    <w:link w:val="KehatekstMrk"/>
    <w:uiPriority w:val="99"/>
    <w:unhideWhenUsed/>
    <w:rsid w:val="00AA1D8D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AA1D8D"/>
  </w:style>
  <w:style w:type="paragraph" w:styleId="Kehatekst2">
    <w:name w:val="Body Text 2"/>
    <w:basedOn w:val="Normaallaad"/>
    <w:link w:val="Kehatekst2Mrk"/>
    <w:uiPriority w:val="99"/>
    <w:unhideWhenUsed/>
    <w:rsid w:val="00AA1D8D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rsid w:val="00AA1D8D"/>
  </w:style>
  <w:style w:type="paragraph" w:styleId="Kehatekst3">
    <w:name w:val="Body Text 3"/>
    <w:basedOn w:val="Normaallaad"/>
    <w:link w:val="Kehatekst3Mr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rsid w:val="00AA1D8D"/>
    <w:rPr>
      <w:sz w:val="16"/>
      <w:szCs w:val="16"/>
    </w:rPr>
  </w:style>
  <w:style w:type="paragraph" w:styleId="Loend">
    <w:name w:val="List"/>
    <w:basedOn w:val="Normaallaad"/>
    <w:uiPriority w:val="99"/>
    <w:unhideWhenUsed/>
    <w:rsid w:val="00AA1D8D"/>
    <w:pPr>
      <w:ind w:left="360" w:hanging="360"/>
      <w:contextualSpacing/>
    </w:pPr>
  </w:style>
  <w:style w:type="paragraph" w:styleId="Loend2">
    <w:name w:val="List 2"/>
    <w:basedOn w:val="Normaallaad"/>
    <w:uiPriority w:val="99"/>
    <w:unhideWhenUsed/>
    <w:rsid w:val="00326F90"/>
    <w:pPr>
      <w:ind w:left="720" w:hanging="360"/>
      <w:contextualSpacing/>
    </w:pPr>
  </w:style>
  <w:style w:type="paragraph" w:styleId="Loend3">
    <w:name w:val="List 3"/>
    <w:basedOn w:val="Normaallaad"/>
    <w:uiPriority w:val="99"/>
    <w:unhideWhenUsed/>
    <w:rsid w:val="00326F90"/>
    <w:pPr>
      <w:ind w:left="1080" w:hanging="360"/>
      <w:contextualSpacing/>
    </w:pPr>
  </w:style>
  <w:style w:type="paragraph" w:styleId="Loenditpp">
    <w:name w:val="List Bullet"/>
    <w:basedOn w:val="Normaallaad"/>
    <w:uiPriority w:val="99"/>
    <w:unhideWhenUsed/>
    <w:rsid w:val="00326F90"/>
    <w:pPr>
      <w:numPr>
        <w:numId w:val="1"/>
      </w:numPr>
      <w:contextualSpacing/>
    </w:pPr>
  </w:style>
  <w:style w:type="paragraph" w:styleId="Loenditpp2">
    <w:name w:val="List Bullet 2"/>
    <w:basedOn w:val="Normaallaad"/>
    <w:uiPriority w:val="99"/>
    <w:unhideWhenUsed/>
    <w:rsid w:val="00326F90"/>
    <w:pPr>
      <w:numPr>
        <w:numId w:val="2"/>
      </w:numPr>
      <w:contextualSpacing/>
    </w:pPr>
  </w:style>
  <w:style w:type="paragraph" w:styleId="Loenditpp3">
    <w:name w:val="List Bullet 3"/>
    <w:basedOn w:val="Normaallaad"/>
    <w:uiPriority w:val="99"/>
    <w:unhideWhenUsed/>
    <w:rsid w:val="00326F90"/>
    <w:pPr>
      <w:numPr>
        <w:numId w:val="3"/>
      </w:numPr>
      <w:contextualSpacing/>
    </w:pPr>
  </w:style>
  <w:style w:type="paragraph" w:styleId="Loendinumber">
    <w:name w:val="List Number"/>
    <w:basedOn w:val="Normaallaad"/>
    <w:uiPriority w:val="99"/>
    <w:unhideWhenUsed/>
    <w:rsid w:val="00326F90"/>
    <w:pPr>
      <w:numPr>
        <w:numId w:val="5"/>
      </w:numPr>
      <w:contextualSpacing/>
    </w:pPr>
  </w:style>
  <w:style w:type="paragraph" w:styleId="Loendinumber2">
    <w:name w:val="List Number 2"/>
    <w:basedOn w:val="Normaallaad"/>
    <w:uiPriority w:val="99"/>
    <w:unhideWhenUsed/>
    <w:rsid w:val="0029639D"/>
    <w:pPr>
      <w:numPr>
        <w:numId w:val="6"/>
      </w:numPr>
      <w:contextualSpacing/>
    </w:pPr>
  </w:style>
  <w:style w:type="paragraph" w:styleId="Loendinumber3">
    <w:name w:val="List Number 3"/>
    <w:basedOn w:val="Normaallaad"/>
    <w:uiPriority w:val="99"/>
    <w:unhideWhenUsed/>
    <w:rsid w:val="0029639D"/>
    <w:pPr>
      <w:numPr>
        <w:numId w:val="7"/>
      </w:numPr>
      <w:contextualSpacing/>
    </w:pPr>
  </w:style>
  <w:style w:type="paragraph" w:styleId="Loendijtk">
    <w:name w:val="List Continue"/>
    <w:basedOn w:val="Normaallaad"/>
    <w:uiPriority w:val="99"/>
    <w:unhideWhenUsed/>
    <w:rsid w:val="0029639D"/>
    <w:pPr>
      <w:spacing w:after="120"/>
      <w:ind w:left="360"/>
      <w:contextualSpacing/>
    </w:pPr>
  </w:style>
  <w:style w:type="paragraph" w:styleId="Loendijtk2">
    <w:name w:val="List Continue 2"/>
    <w:basedOn w:val="Normaallaad"/>
    <w:uiPriority w:val="99"/>
    <w:unhideWhenUsed/>
    <w:rsid w:val="0029639D"/>
    <w:pPr>
      <w:spacing w:after="120"/>
      <w:ind w:left="720"/>
      <w:contextualSpacing/>
    </w:pPr>
  </w:style>
  <w:style w:type="paragraph" w:styleId="Loendijtk3">
    <w:name w:val="List Continue 3"/>
    <w:basedOn w:val="Normaallaad"/>
    <w:uiPriority w:val="99"/>
    <w:unhideWhenUsed/>
    <w:rsid w:val="0029639D"/>
    <w:pPr>
      <w:spacing w:after="120"/>
      <w:ind w:left="1080"/>
      <w:contextualSpacing/>
    </w:pPr>
  </w:style>
  <w:style w:type="paragraph" w:styleId="Makrotekst">
    <w:name w:val="macro"/>
    <w:link w:val="MakrotekstMr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kstMrk">
    <w:name w:val="Makrotekst Märk"/>
    <w:basedOn w:val="Liguvaikefont"/>
    <w:link w:val="Makrotekst"/>
    <w:uiPriority w:val="99"/>
    <w:rsid w:val="0029639D"/>
    <w:rPr>
      <w:rFonts w:ascii="Courier" w:hAnsi="Courier"/>
      <w:sz w:val="20"/>
      <w:szCs w:val="20"/>
    </w:rPr>
  </w:style>
  <w:style w:type="paragraph" w:styleId="Osunda">
    <w:name w:val="Quote"/>
    <w:basedOn w:val="Normaallaad"/>
    <w:next w:val="Normaallaad"/>
    <w:link w:val="OsundaMrk"/>
    <w:uiPriority w:val="29"/>
    <w:qFormat/>
    <w:rsid w:val="00FC693F"/>
    <w:rPr>
      <w:i/>
      <w:iCs/>
      <w:color w:val="000000" w:themeColor="text1"/>
    </w:rPr>
  </w:style>
  <w:style w:type="character" w:customStyle="1" w:styleId="OsundaMrk">
    <w:name w:val="Osunda Märk"/>
    <w:basedOn w:val="Liguvaikefont"/>
    <w:link w:val="Osunda"/>
    <w:uiPriority w:val="29"/>
    <w:rsid w:val="00FC693F"/>
    <w:rPr>
      <w:i/>
      <w:iCs/>
      <w:color w:val="000000" w:themeColor="text1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ugev">
    <w:name w:val="Strong"/>
    <w:basedOn w:val="Liguvaikefont"/>
    <w:uiPriority w:val="22"/>
    <w:qFormat/>
    <w:rsid w:val="00FC693F"/>
    <w:rPr>
      <w:b/>
      <w:bCs/>
    </w:rPr>
  </w:style>
  <w:style w:type="character" w:styleId="Rhutus">
    <w:name w:val="Emphasis"/>
    <w:basedOn w:val="Liguvaikefont"/>
    <w:uiPriority w:val="20"/>
    <w:qFormat/>
    <w:rsid w:val="00FC693F"/>
    <w:rPr>
      <w:i/>
      <w:iCs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TugevtsitaatMrk">
    <w:name w:val="Tugev tsitaat Märk"/>
    <w:basedOn w:val="Liguvaikefont"/>
    <w:link w:val="Tugevtsitaat"/>
    <w:uiPriority w:val="30"/>
    <w:rsid w:val="00FC693F"/>
    <w:rPr>
      <w:b/>
      <w:bCs/>
      <w:i/>
      <w:iCs/>
      <w:color w:val="4F81BD" w:themeColor="accent1"/>
    </w:rPr>
  </w:style>
  <w:style w:type="character" w:styleId="Vaevumrgatavrhutus">
    <w:name w:val="Subtle Emphasis"/>
    <w:basedOn w:val="Liguvaikefont"/>
    <w:uiPriority w:val="19"/>
    <w:qFormat/>
    <w:rsid w:val="00FC693F"/>
    <w:rPr>
      <w:i/>
      <w:iCs/>
      <w:color w:val="808080" w:themeColor="text1" w:themeTint="7F"/>
    </w:rPr>
  </w:style>
  <w:style w:type="character" w:styleId="Tugevrhutus">
    <w:name w:val="Intense Emphasis"/>
    <w:basedOn w:val="Liguvaikefont"/>
    <w:uiPriority w:val="21"/>
    <w:qFormat/>
    <w:rsid w:val="00FC693F"/>
    <w:rPr>
      <w:b/>
      <w:bCs/>
      <w:i/>
      <w:iCs/>
      <w:color w:val="4F81BD" w:themeColor="accent1"/>
    </w:rPr>
  </w:style>
  <w:style w:type="character" w:styleId="Vaevumrgatavviide">
    <w:name w:val="Subtle Reference"/>
    <w:basedOn w:val="Liguvaikefont"/>
    <w:uiPriority w:val="31"/>
    <w:qFormat/>
    <w:rsid w:val="00FC693F"/>
    <w:rPr>
      <w:smallCaps/>
      <w:color w:val="C0504D" w:themeColor="accent2"/>
      <w:u w:val="single"/>
    </w:rPr>
  </w:style>
  <w:style w:type="character" w:styleId="Tugevviide">
    <w:name w:val="Intense Reference"/>
    <w:basedOn w:val="Liguvaike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FC693F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FC693F"/>
    <w:pPr>
      <w:outlineLvl w:val="9"/>
    </w:pPr>
  </w:style>
  <w:style w:type="table" w:styleId="Kontuurtabel">
    <w:name w:val="Table Grid"/>
    <w:basedOn w:val="Normaaltabe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evarjustus">
    <w:name w:val="Light Shading"/>
    <w:basedOn w:val="Normaal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evarjustusrhk1">
    <w:name w:val="Light Shading Accent 1"/>
    <w:basedOn w:val="Normaal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3">
    <w:name w:val="Light Shading Accent 3"/>
    <w:basedOn w:val="Normaal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evarjustusrhk4">
    <w:name w:val="Light Shading Accent 4"/>
    <w:basedOn w:val="Normaal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evarjustusrhk5">
    <w:name w:val="Light Shading Accent 5"/>
    <w:basedOn w:val="Normaal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evarjustusrhk6">
    <w:name w:val="Light Shading Accent 6"/>
    <w:basedOn w:val="Normaal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eloend">
    <w:name w:val="Light List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eloendrhk1">
    <w:name w:val="Light List Accent 1"/>
    <w:basedOn w:val="Normaaltabe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eloendrhk2">
    <w:name w:val="Light List Accent 2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eloendrhk3">
    <w:name w:val="Light List Accent 3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eloendrhk4">
    <w:name w:val="Light List Accent 4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eloendrhk5">
    <w:name w:val="Light List Accent 5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eloendrhk6">
    <w:name w:val="Light List Accent 6"/>
    <w:basedOn w:val="Normaaltabe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ekoordinaatvrk">
    <w:name w:val="Light Grid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ekoordinaatvrkrhk1">
    <w:name w:val="Light Grid Accent 1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ekoordinaatvrkrhk2">
    <w:name w:val="Light Grid Accent 2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ekoordinaatvrkrhk3">
    <w:name w:val="Light Grid Accent 3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ekoordinaatvrkrhk4">
    <w:name w:val="Light Grid Accent 4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ekoordinaatvrkrhk5">
    <w:name w:val="Light Grid Accent 5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ekoordinaatvrkrhk6">
    <w:name w:val="Light Grid Accent 6"/>
    <w:basedOn w:val="Normaaltabe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eskminevarjustus1">
    <w:name w:val="Medium Shading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1">
    <w:name w:val="Medium Shading 1 Accent 1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2">
    <w:name w:val="Medium Shading 1 Accent 2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3">
    <w:name w:val="Medium Shading 1 Accent 3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4">
    <w:name w:val="Medium Shading 1 Accent 4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5">
    <w:name w:val="Medium Shading 1 Accent 5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6">
    <w:name w:val="Medium Shading 1 Accent 6"/>
    <w:basedOn w:val="Normaaltabe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2">
    <w:name w:val="Medium Shading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1">
    <w:name w:val="Medium Shading 2 Accent 1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2">
    <w:name w:val="Medium Shading 2 Accent 2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3">
    <w:name w:val="Medium Shading 2 Accent 3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4">
    <w:name w:val="Medium Shading 2 Accent 4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5">
    <w:name w:val="Medium Shading 2 Accent 5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varjustus2rhk6">
    <w:name w:val="Medium Shading 2 Accent 6"/>
    <w:basedOn w:val="Normaaltabe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eskmineloend1">
    <w:name w:val="Medium Lis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eskmineloend1rhk1">
    <w:name w:val="Medium List 1 Accent 1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eskmineloend1rhk2">
    <w:name w:val="Medium List 1 Accent 2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eskmineloend1rhk3">
    <w:name w:val="Medium List 1 Accent 3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eskmineloend1rhk4">
    <w:name w:val="Medium List 1 Accent 4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eskmineloend1rhk5">
    <w:name w:val="Medium List 1 Accent 5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eskmineloend1rhk6">
    <w:name w:val="Medium List 1 Accent 6"/>
    <w:basedOn w:val="Normaal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eskmineloend2">
    <w:name w:val="Medium Lis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1">
    <w:name w:val="Medium List 2 Accent 1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2">
    <w:name w:val="Medium List 2 Accent 2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3">
    <w:name w:val="Medium List 2 Accent 3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4">
    <w:name w:val="Medium List 2 Accent 4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5">
    <w:name w:val="Medium List 2 Accent 5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6">
    <w:name w:val="Medium List 2 Accent 6"/>
    <w:basedOn w:val="Normaal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koordinaatvrk1">
    <w:name w:val="Medium Grid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eskminekoordinaatvrk1rhk1">
    <w:name w:val="Medium Grid 1 Accent 1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eskminekoordinaatvrk1rhk2">
    <w:name w:val="Medium Grid 1 Accent 2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eskminekoordinaatvrk1rhk3">
    <w:name w:val="Medium Grid 1 Accent 3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eskminekoordinaatvrk1rhk4">
    <w:name w:val="Medium Grid 1 Accent 4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eskminekoordinaatvrk1rhk5">
    <w:name w:val="Medium Grid 1 Accent 5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eskminekoordinaatvrk1rhk6">
    <w:name w:val="Medium Grid 1 Accent 6"/>
    <w:basedOn w:val="Normaaltabe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eskminekoordinaatvrk2">
    <w:name w:val="Medium Grid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1">
    <w:name w:val="Medium Grid 2 Accent 1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2">
    <w:name w:val="Medium Grid 2 Accent 2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3">
    <w:name w:val="Medium Grid 2 Accent 3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4">
    <w:name w:val="Medium Grid 2 Accent 4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5">
    <w:name w:val="Medium Grid 2 Accent 5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6">
    <w:name w:val="Medium Grid 2 Accent 6"/>
    <w:basedOn w:val="Normaal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3">
    <w:name w:val="Medium Grid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eskminekoordinaatvrk3rhk1">
    <w:name w:val="Medium Grid 3 Accent 1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eskminekoordinaatvrk3rhk2">
    <w:name w:val="Medium Grid 3 Accent 2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eskminekoordinaatvrk3rhk3">
    <w:name w:val="Medium Grid 3 Accent 3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eskminekoordinaatvrk3rhk4">
    <w:name w:val="Medium Grid 3 Accent 4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eskminekoordinaatvrk3rhk5">
    <w:name w:val="Medium Grid 3 Accent 5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eskminekoordinaatvrk3rhk6">
    <w:name w:val="Medium Grid 3 Accent 6"/>
    <w:basedOn w:val="Normaaltabe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umeloend">
    <w:name w:val="Dark List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umeloendrhk1">
    <w:name w:val="Dark List Accent 1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umeloendrhk2">
    <w:name w:val="Dark List Accent 2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umeloendrhk3">
    <w:name w:val="Dark List Accent 3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umeloendrhk4">
    <w:name w:val="Dark List Accent 4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umeloendrhk5">
    <w:name w:val="Dark List Accent 5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umeloendrhk6">
    <w:name w:val="Dark List Accent 6"/>
    <w:basedOn w:val="Normaal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Vrvilinevarjustus">
    <w:name w:val="Colorful Shading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1">
    <w:name w:val="Colorful Shading Accent 1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2">
    <w:name w:val="Colorful Shading Accent 2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3">
    <w:name w:val="Colorful Shading Accent 3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varjustusrhk4">
    <w:name w:val="Colorful Shading Accent 4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5">
    <w:name w:val="Colorful Shading Accent 5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6">
    <w:name w:val="Colorful Shading Accent 6"/>
    <w:basedOn w:val="Normaal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loend">
    <w:name w:val="Colorful List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vilineloendrhk1">
    <w:name w:val="Colorful List Accent 1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Vrvilineloendrhk2">
    <w:name w:val="Colorful List Accent 2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Vrvilineloendrhk3">
    <w:name w:val="Colorful List Accent 3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Vrvilineloendrhk4">
    <w:name w:val="Colorful List Accent 4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Vrvilineloendrhk5">
    <w:name w:val="Colorful List Accent 5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Vrvilineloendrhk6">
    <w:name w:val="Colorful List Accent 6"/>
    <w:basedOn w:val="Normaal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Vrvilinekoordinaatvrk">
    <w:name w:val="Colorful Grid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Vrvilinekoordinaatvrkrhk1">
    <w:name w:val="Colorful Grid Accent 1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Vrvilinekoordinaatvrkrhk2">
    <w:name w:val="Colorful Grid Accent 2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Vrvilinekoordinaatvrkrhk3">
    <w:name w:val="Colorful Grid Accent 3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Vrvilinekoordinaatvrkrhk4">
    <w:name w:val="Colorful Grid Accent 4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Vrvilinekoordinaatvrkrhk5">
    <w:name w:val="Colorful Grid Accent 5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Vrvilinekoordinaatvrkrhk6">
    <w:name w:val="Colorful Grid Accent 6"/>
    <w:basedOn w:val="Normaal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perlink">
    <w:name w:val="Hyperlink"/>
    <w:basedOn w:val="Liguvaikefont"/>
    <w:uiPriority w:val="99"/>
    <w:unhideWhenUsed/>
    <w:rsid w:val="008C056A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8C05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astforestinf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transpordiame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B262A6-6241-45F0-9057-643814A1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Hewlet Packard</cp:lastModifiedBy>
  <cp:revision>4</cp:revision>
  <dcterms:created xsi:type="dcterms:W3CDTF">2025-09-16T10:46:00Z</dcterms:created>
  <dcterms:modified xsi:type="dcterms:W3CDTF">2025-09-16T10:59:00Z</dcterms:modified>
</cp:coreProperties>
</file>