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907" w:rsidRDefault="005E58BD">
      <w:pPr>
        <w:pStyle w:val="1"/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</w:pPr>
      <w:r w:rsidRPr="005E58BD"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t>TÕEND NÕUETELE VASTAVATE TÖÖTAJATE KOHTA</w:t>
      </w:r>
    </w:p>
    <w:p w:rsidR="005E58BD" w:rsidRPr="005E58BD" w:rsidRDefault="005E58BD" w:rsidP="005E58BD"/>
    <w:p w:rsidR="00654907" w:rsidRDefault="005E58BD">
      <w:r>
        <w:t>Kuupäev: 19.12.2025</w:t>
      </w:r>
    </w:p>
    <w:p w:rsidR="00654907" w:rsidRDefault="005E58BD">
      <w:r>
        <w:t>Äriühing: Biz Grupp OÜ</w:t>
      </w:r>
    </w:p>
    <w:p w:rsidR="00654907" w:rsidRPr="005E58BD" w:rsidRDefault="005E58BD">
      <w:pPr>
        <w:rPr>
          <w:lang w:val="ru-RU"/>
        </w:rPr>
      </w:pPr>
      <w:proofErr w:type="spellStart"/>
      <w:r>
        <w:t>Registrikood</w:t>
      </w:r>
      <w:proofErr w:type="spellEnd"/>
      <w:r>
        <w:t xml:space="preserve">: </w:t>
      </w:r>
      <w:r>
        <w:rPr>
          <w:lang w:val="ru-RU"/>
        </w:rPr>
        <w:t>12843548</w:t>
      </w:r>
    </w:p>
    <w:p w:rsidR="00654907" w:rsidRPr="005E58BD" w:rsidRDefault="005E58BD">
      <w:pPr>
        <w:rPr>
          <w:lang w:val="et-EE"/>
        </w:rPr>
      </w:pPr>
      <w:proofErr w:type="spellStart"/>
      <w:r>
        <w:t>Aadress</w:t>
      </w:r>
      <w:proofErr w:type="spellEnd"/>
      <w:r>
        <w:t xml:space="preserve">: </w:t>
      </w:r>
      <w:proofErr w:type="spellStart"/>
      <w:r>
        <w:t>Hariduse</w:t>
      </w:r>
      <w:proofErr w:type="spellEnd"/>
      <w:r>
        <w:t xml:space="preserve"> 3a Sillam</w:t>
      </w:r>
      <w:r>
        <w:rPr>
          <w:lang w:val="et-EE"/>
        </w:rPr>
        <w:t>äe</w:t>
      </w:r>
      <w:bookmarkStart w:id="0" w:name="_GoBack"/>
      <w:bookmarkEnd w:id="0"/>
    </w:p>
    <w:p w:rsidR="00654907" w:rsidRDefault="00654907"/>
    <w:p w:rsidR="00654907" w:rsidRDefault="005E58BD">
      <w:r>
        <w:t xml:space="preserve">Kinnitame, et Biz Grupp OÜ-l on nõuetele vastav töötaja sõidukite tehnonõuetele vastavuse kontrolli </w:t>
      </w:r>
      <w:r>
        <w:t>teostamiseks vastavalt majandus- ja kommunikatsiooniministri määrusele nr 77.</w:t>
      </w:r>
    </w:p>
    <w:p w:rsidR="00654907" w:rsidRDefault="00654907"/>
    <w:p w:rsidR="00654907" w:rsidRDefault="005E58BD">
      <w:r>
        <w:t>1. Töötaja andmed</w:t>
      </w:r>
    </w:p>
    <w:p w:rsidR="00654907" w:rsidRDefault="005E58BD">
      <w:r>
        <w:t>Nimi: Nikita Šatilov</w:t>
      </w:r>
    </w:p>
    <w:p w:rsidR="00654907" w:rsidRDefault="005E58BD">
      <w:r>
        <w:t>Isikukood: 39611133723</w:t>
      </w:r>
    </w:p>
    <w:p w:rsidR="00654907" w:rsidRDefault="005E58BD">
      <w:r>
        <w:t>Ametikoht: Tehnoülevaataja</w:t>
      </w:r>
    </w:p>
    <w:p w:rsidR="00654907" w:rsidRDefault="005E58BD">
      <w:r>
        <w:t>Tööle asumise kuupäev: 01.02.2026</w:t>
      </w:r>
    </w:p>
    <w:p w:rsidR="00654907" w:rsidRDefault="00654907"/>
    <w:p w:rsidR="00654907" w:rsidRDefault="005E58BD">
      <w:r>
        <w:t>2. Töötaja kvalifikatsioon</w:t>
      </w:r>
    </w:p>
    <w:p w:rsidR="00654907" w:rsidRDefault="005E58BD">
      <w:r>
        <w:t>Töötaja omab Transpordiame</w:t>
      </w:r>
      <w:r>
        <w:t>ti poolt väljastatud atesteerimistunnistust nr 25112, mis tõendab õigust teostada järgmiste kategooriate ja liikide ülevaatusi:</w:t>
      </w:r>
    </w:p>
    <w:p w:rsidR="00654907" w:rsidRDefault="00654907"/>
    <w:p w:rsidR="00654907" w:rsidRDefault="005E58BD">
      <w:r>
        <w:t>Kategooriad: L6e, L7e, M1, M1G, N1, N1G, O1, O2, C, LM, R, T</w:t>
      </w:r>
    </w:p>
    <w:p w:rsidR="00654907" w:rsidRDefault="005E58BD">
      <w:r>
        <w:t>Liigid: Korraline ülevaatus, Õppe- ja eksamisõiduk, Takso, Kiirabi</w:t>
      </w:r>
      <w:r>
        <w:t>auto</w:t>
      </w:r>
    </w:p>
    <w:p w:rsidR="00654907" w:rsidRDefault="00654907"/>
    <w:p w:rsidR="00654907" w:rsidRDefault="005E58BD">
      <w:r>
        <w:t>Atesteerimistunnistuse kehtivusaeg: kuni 18. oktoober 2028</w:t>
      </w:r>
    </w:p>
    <w:p w:rsidR="00654907" w:rsidRDefault="005E58BD">
      <w:r>
        <w:t>Kopeering tunnistusest on lisatud.</w:t>
      </w:r>
    </w:p>
    <w:p w:rsidR="00654907" w:rsidRDefault="00654907"/>
    <w:p w:rsidR="00654907" w:rsidRDefault="005E58BD">
      <w:r>
        <w:lastRenderedPageBreak/>
        <w:t>3. Vastavus nõuetele</w:t>
      </w:r>
    </w:p>
    <w:p w:rsidR="00654907" w:rsidRDefault="005E58BD">
      <w:r>
        <w:t>Töötaja kvalifikatsioon, oskused ja atesteering vastavad täielikult majandus- ja kommunikatsiooniministri määruse nr 77 lisas 2 sätest</w:t>
      </w:r>
      <w:r>
        <w:t>atud nõuetele.</w:t>
      </w:r>
    </w:p>
    <w:p w:rsidR="00654907" w:rsidRDefault="00654907"/>
    <w:p w:rsidR="00654907" w:rsidRDefault="005E58BD">
      <w:r>
        <w:t>Töötaja on valmis alustama ülevaatuste teostamist alates tööle asumise kuupäevast.</w:t>
      </w:r>
    </w:p>
    <w:p w:rsidR="00654907" w:rsidRDefault="00654907"/>
    <w:p w:rsidR="00654907" w:rsidRDefault="005E58BD">
      <w:r>
        <w:t>Lugupidamisega,</w:t>
      </w:r>
    </w:p>
    <w:p w:rsidR="00654907" w:rsidRDefault="005E58BD">
      <w:r>
        <w:t>Igor Golunov</w:t>
      </w:r>
    </w:p>
    <w:p w:rsidR="00654907" w:rsidRDefault="005E58BD">
      <w:r>
        <w:t>Juhatuse liige</w:t>
      </w:r>
    </w:p>
    <w:p w:rsidR="00654907" w:rsidRDefault="005E58BD">
      <w:r>
        <w:t>Biz Grupp OÜ</w:t>
      </w:r>
    </w:p>
    <w:sectPr w:rsidR="0065490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E58BD"/>
    <w:rsid w:val="00654907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A5CF7"/>
  <w14:defaultImageDpi w14:val="300"/>
  <w15:docId w15:val="{857E87BA-6B71-41D2-BEFB-EF859A81E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39ACE3-4F65-492D-9359-2C0E91309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Xeon</cp:lastModifiedBy>
  <cp:revision>2</cp:revision>
  <dcterms:created xsi:type="dcterms:W3CDTF">2013-12-23T23:15:00Z</dcterms:created>
  <dcterms:modified xsi:type="dcterms:W3CDTF">2025-12-19T11:52:00Z</dcterms:modified>
  <cp:category/>
</cp:coreProperties>
</file>