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B67" w:rsidRDefault="00723DF7">
      <w:pPr>
        <w:pStyle w:val="1"/>
      </w:pPr>
      <w:r>
        <w:t>Avaliku ürituse korraldamise taotlus</w:t>
      </w:r>
    </w:p>
    <w:p w:rsidR="00171B67" w:rsidRDefault="00723DF7">
      <w:r>
        <w:t xml:space="preserve">                             AVALIKU ÜRITUSE KORRAL</w:t>
      </w:r>
    </w:p>
    <w:p w:rsidR="00171B67" w:rsidRDefault="00723DF7">
      <w:r>
        <w:t xml:space="preserve">DAMISE TAOTLUS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 xml:space="preserve">NIMETUS JA </w:t>
      </w:r>
      <w:proofErr w:type="gramStart"/>
      <w:r>
        <w:t>VORM:_</w:t>
      </w:r>
      <w:proofErr w:type="gramEnd"/>
      <w:r>
        <w:t>___</w:t>
      </w:r>
      <w:proofErr w:type="spellStart"/>
      <w:r w:rsidR="007739FA">
        <w:t>telk</w:t>
      </w:r>
      <w:proofErr w:type="spellEnd"/>
      <w:r>
        <w:t>______________________________</w:t>
      </w:r>
    </w:p>
    <w:p w:rsidR="00171B67" w:rsidRDefault="00723DF7">
      <w:r>
        <w:t xml:space="preserve">____________________ </w:t>
      </w:r>
    </w:p>
    <w:p w:rsidR="00171B67" w:rsidRDefault="00723DF7">
      <w:r>
        <w:t xml:space="preserve">     </w:t>
      </w:r>
    </w:p>
    <w:p w:rsidR="00171B67" w:rsidRDefault="00723DF7">
      <w:r>
        <w:t xml:space="preserve">(võistlus, kontsert, laat jne )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proofErr w:type="gramStart"/>
      <w:r>
        <w:t>LÜHIKIRJELDUS:_</w:t>
      </w:r>
      <w:proofErr w:type="gramEnd"/>
      <w:r>
        <w:t>____</w:t>
      </w:r>
      <w:proofErr w:type="spellStart"/>
      <w:r w:rsidR="007739FA">
        <w:t>valimiseelna</w:t>
      </w:r>
      <w:proofErr w:type="spellEnd"/>
      <w:r w:rsidR="007739FA">
        <w:t xml:space="preserve"> </w:t>
      </w:r>
      <w:proofErr w:type="spellStart"/>
      <w:r w:rsidR="007739FA">
        <w:t>agitarsioon</w:t>
      </w:r>
      <w:proofErr w:type="spellEnd"/>
      <w:r>
        <w:t>__</w:t>
      </w:r>
      <w:proofErr w:type="spellStart"/>
      <w:r w:rsidR="007739FA">
        <w:t>aadress</w:t>
      </w:r>
      <w:proofErr w:type="spellEnd"/>
      <w:r>
        <w:t>__</w:t>
      </w:r>
      <w:r w:rsidR="007739FA">
        <w:t xml:space="preserve"> </w:t>
      </w:r>
      <w:proofErr w:type="spellStart"/>
      <w:r w:rsidR="007739FA">
        <w:t>Sillamäe</w:t>
      </w:r>
      <w:proofErr w:type="spellEnd"/>
      <w:r w:rsidR="007739FA">
        <w:t xml:space="preserve"> </w:t>
      </w:r>
      <w:proofErr w:type="spellStart"/>
      <w:r w:rsidR="007739FA">
        <w:t>Kultuuri</w:t>
      </w:r>
      <w:proofErr w:type="spellEnd"/>
      <w:r w:rsidR="007739FA">
        <w:t xml:space="preserve"> </w:t>
      </w:r>
      <w:proofErr w:type="spellStart"/>
      <w:r w:rsidR="007739FA">
        <w:t>keskuse</w:t>
      </w:r>
      <w:proofErr w:type="spellEnd"/>
      <w:r w:rsidR="007739FA">
        <w:t xml:space="preserve"> k]</w:t>
      </w:r>
      <w:proofErr w:type="spellStart"/>
      <w:r w:rsidR="007739FA">
        <w:t>rvasl</w:t>
      </w:r>
      <w:proofErr w:type="spellEnd"/>
      <w:r>
        <w:t>___________________________</w:t>
      </w:r>
    </w:p>
    <w:p w:rsidR="00171B67" w:rsidRDefault="00723DF7">
      <w:r>
        <w:t xml:space="preserve">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KORRALDAJA:______</w:t>
      </w:r>
      <w:proofErr w:type="spellStart"/>
      <w:r w:rsidR="007739FA">
        <w:t>Eesti</w:t>
      </w:r>
      <w:proofErr w:type="spellEnd"/>
      <w:r w:rsidR="007739FA">
        <w:t xml:space="preserve"> </w:t>
      </w:r>
      <w:proofErr w:type="spellStart"/>
      <w:r w:rsidR="007739FA">
        <w:t>Keskeraakond</w:t>
      </w:r>
      <w:proofErr w:type="spellEnd"/>
      <w:r w:rsidR="007739FA">
        <w:t xml:space="preserve"> </w:t>
      </w:r>
      <w:proofErr w:type="spellStart"/>
      <w:r w:rsidR="007739FA">
        <w:t>Sillamäe</w:t>
      </w:r>
      <w:proofErr w:type="spellEnd"/>
      <w:r w:rsidR="007739FA">
        <w:t xml:space="preserve"> </w:t>
      </w:r>
      <w:proofErr w:type="spellStart"/>
      <w:r w:rsidR="007739FA">
        <w:t>osakond</w:t>
      </w:r>
      <w:proofErr w:type="spellEnd"/>
      <w:r w:rsidR="007739FA">
        <w:t xml:space="preserve">  </w:t>
      </w:r>
      <w:r w:rsidR="007739FA">
        <w:t>80053370</w:t>
      </w:r>
      <w:r w:rsidR="007739FA">
        <w:t xml:space="preserve"> </w:t>
      </w:r>
      <w:hyperlink r:id="rId6" w:history="1">
        <w:r w:rsidR="007739FA">
          <w:rPr>
            <w:rStyle w:val="aff8"/>
            <w:b/>
            <w:bCs/>
          </w:rPr>
          <w:t>keskerakond@keskerakond.ee</w:t>
        </w:r>
      </w:hyperlink>
      <w:r w:rsidR="007739FA">
        <w:t xml:space="preserve"> </w:t>
      </w:r>
      <w:r>
        <w:t>__________________________________</w:t>
      </w:r>
    </w:p>
    <w:p w:rsidR="00171B67" w:rsidRDefault="00723DF7">
      <w:r>
        <w:t xml:space="preserve">____________________ </w:t>
      </w:r>
    </w:p>
    <w:p w:rsidR="00171B67" w:rsidRDefault="00723DF7">
      <w:r>
        <w:t xml:space="preserve">(nimi, registrikood telefon, e-post  )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____</w:t>
      </w:r>
      <w:r w:rsidR="007739FA">
        <w:t xml:space="preserve">Valeri </w:t>
      </w:r>
      <w:proofErr w:type="spellStart"/>
      <w:r w:rsidR="007739FA">
        <w:t>Abramovit</w:t>
      </w:r>
      <w:proofErr w:type="spellEnd"/>
      <w:r w:rsidR="007739FA">
        <w:rPr>
          <w:lang w:val="et-EE"/>
        </w:rPr>
        <w:t xml:space="preserve">š   </w:t>
      </w:r>
      <w:proofErr w:type="gramStart"/>
      <w:r w:rsidR="007739FA">
        <w:rPr>
          <w:lang w:val="et-EE"/>
        </w:rPr>
        <w:t>55532161  valeriabramovits</w:t>
      </w:r>
      <w:r w:rsidR="007739FA">
        <w:t>@gmail.com</w:t>
      </w:r>
      <w:proofErr w:type="gramEnd"/>
      <w:r>
        <w:t>_______________________________________________</w:t>
      </w:r>
    </w:p>
    <w:p w:rsidR="00171B67" w:rsidRDefault="00723DF7">
      <w:r>
        <w:t>_________</w:t>
      </w:r>
      <w:r>
        <w:t xml:space="preserve">_______________ </w:t>
      </w:r>
    </w:p>
    <w:p w:rsidR="00171B67" w:rsidRDefault="00723DF7">
      <w:r>
        <w:lastRenderedPageBreak/>
        <w:t xml:space="preserve">(vastutava isiku nimi, telefon, e-post )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KORRALDAMISE </w:t>
      </w:r>
      <w:proofErr w:type="gramStart"/>
      <w:r>
        <w:t>AEG:_</w:t>
      </w:r>
      <w:proofErr w:type="gramEnd"/>
      <w:r>
        <w:t>__</w:t>
      </w:r>
      <w:r w:rsidR="007739FA">
        <w:t xml:space="preserve">28.06.25    </w:t>
      </w:r>
      <w:proofErr w:type="spellStart"/>
      <w:r w:rsidR="007739FA">
        <w:t>kell</w:t>
      </w:r>
      <w:proofErr w:type="spellEnd"/>
      <w:r w:rsidR="007739FA">
        <w:t xml:space="preserve"> 13.00-16.00</w:t>
      </w:r>
      <w:r>
        <w:t>_______________________________</w:t>
      </w:r>
    </w:p>
    <w:p w:rsidR="00171B67" w:rsidRDefault="00723DF7">
      <w:r>
        <w:t xml:space="preserve">___________________ </w:t>
      </w:r>
    </w:p>
    <w:p w:rsidR="00171B67" w:rsidRDefault="00723DF7">
      <w:r>
        <w:t>( kuupäevaliselt koos alguse- ja lõpu kellaaegadega</w:t>
      </w:r>
    </w:p>
    <w:p w:rsidR="00171B67" w:rsidRDefault="00723DF7">
      <w:r>
        <w:t xml:space="preserve"> )</w:t>
      </w:r>
    </w:p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TÄIENDAV INFO : </w:t>
      </w:r>
    </w:p>
    <w:p w:rsidR="00171B67" w:rsidRDefault="00723DF7">
      <w:r>
        <w:t xml:space="preserve">TÄNAVATE SULGEMISE </w:t>
      </w:r>
      <w:proofErr w:type="spellStart"/>
      <w:r>
        <w:t>VAJADUS____</w:t>
      </w:r>
      <w:r w:rsidR="007739FA">
        <w:t>pole</w:t>
      </w:r>
      <w:proofErr w:type="spellEnd"/>
      <w:r w:rsidR="007739FA">
        <w:t xml:space="preserve"> </w:t>
      </w:r>
      <w:proofErr w:type="spellStart"/>
      <w:r w:rsidR="007739FA">
        <w:t>vaja</w:t>
      </w:r>
      <w:proofErr w:type="spellEnd"/>
      <w:r>
        <w:t>_____________________</w:t>
      </w:r>
    </w:p>
    <w:p w:rsidR="00171B67" w:rsidRDefault="00723DF7">
      <w:r>
        <w:t xml:space="preserve">_________________________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PARKIMISE KORRALDAMINE</w:t>
      </w:r>
    </w:p>
    <w:p w:rsidR="00171B67" w:rsidRDefault="00723DF7">
      <w:r>
        <w:t>_____</w:t>
      </w:r>
      <w:r w:rsidR="007739FA">
        <w:t xml:space="preserve">pole </w:t>
      </w:r>
      <w:proofErr w:type="spellStart"/>
      <w:r w:rsidR="007739FA">
        <w:t>vaja</w:t>
      </w:r>
      <w:proofErr w:type="spellEnd"/>
      <w:r>
        <w:t xml:space="preserve">_____________________________________________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ILUTULESTIKU KORRALDAMINE</w:t>
      </w:r>
    </w:p>
    <w:p w:rsidR="00171B67" w:rsidRDefault="00723DF7">
      <w:r>
        <w:t>____________</w:t>
      </w:r>
      <w:proofErr w:type="spellStart"/>
      <w:r w:rsidR="007739FA">
        <w:t>ei</w:t>
      </w:r>
      <w:proofErr w:type="spellEnd"/>
      <w:r w:rsidR="007739FA">
        <w:t xml:space="preserve"> ole</w:t>
      </w:r>
      <w:r>
        <w:t xml:space="preserve">__________________________________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LÕKKE TEGEMINE</w:t>
      </w:r>
    </w:p>
    <w:p w:rsidR="00171B67" w:rsidRDefault="00723DF7">
      <w:r>
        <w:t>_____</w:t>
      </w:r>
      <w:proofErr w:type="spellStart"/>
      <w:r w:rsidR="007739FA">
        <w:t>ei</w:t>
      </w:r>
      <w:proofErr w:type="spellEnd"/>
      <w:r w:rsidR="007739FA">
        <w:t xml:space="preserve"> ole</w:t>
      </w:r>
      <w:r>
        <w:t>_________________</w:t>
      </w:r>
      <w:r>
        <w:t>_____________________________</w:t>
      </w:r>
    </w:p>
    <w:p w:rsidR="00171B67" w:rsidRDefault="00723DF7">
      <w:r>
        <w:t xml:space="preserve">________ </w:t>
      </w:r>
    </w:p>
    <w:p w:rsidR="00171B67" w:rsidRDefault="00723DF7">
      <w:r>
        <w:lastRenderedPageBreak/>
        <w:t xml:space="preserve"> </w:t>
      </w:r>
    </w:p>
    <w:p w:rsidR="00171B67" w:rsidRDefault="00171B67"/>
    <w:p w:rsidR="00171B67" w:rsidRDefault="00723DF7">
      <w:r>
        <w:t>HELI-VÕI VALGUSTUSSEADMETE KASUTAMINE</w:t>
      </w:r>
    </w:p>
    <w:p w:rsidR="00171B67" w:rsidRDefault="00723DF7">
      <w:r>
        <w:t>_____________</w:t>
      </w:r>
      <w:r w:rsidR="007739FA">
        <w:t>pole</w:t>
      </w:r>
      <w:r>
        <w:t xml:space="preserve">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KORRA  TAGAMINE</w:t>
      </w:r>
    </w:p>
    <w:p w:rsidR="00171B67" w:rsidRDefault="00723DF7">
      <w:r>
        <w:t>_____</w:t>
      </w:r>
      <w:r>
        <w:t>______________________________________________</w:t>
      </w:r>
    </w:p>
    <w:p w:rsidR="00171B67" w:rsidRDefault="00723DF7">
      <w:r>
        <w:t xml:space="preserve">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Lisadokumentide esitamise kohustus:  </w:t>
      </w:r>
    </w:p>
    <w:p w:rsidR="00171B67" w:rsidRDefault="00171B67"/>
    <w:p w:rsidR="00171B67" w:rsidRDefault="00723DF7">
      <w:r>
        <w:t>1) lava, tribüüni,</w:t>
      </w:r>
      <w:r>
        <w:t xml:space="preserve"> telgi või muu suuremõõtmelise ko</w:t>
      </w:r>
    </w:p>
    <w:p w:rsidR="00171B67" w:rsidRDefault="00723DF7">
      <w:r>
        <w:t>nstruktsiooni püstitamise korral Œ esitada</w:t>
      </w:r>
    </w:p>
    <w:p w:rsidR="00171B67" w:rsidRDefault="00723DF7">
      <w:r>
        <w:t xml:space="preserve">asendiplaan; </w:t>
      </w:r>
    </w:p>
    <w:p w:rsidR="00171B67" w:rsidRDefault="00171B67"/>
    <w:p w:rsidR="00171B67" w:rsidRDefault="00723DF7">
      <w:r>
        <w:t xml:space="preserve">2) alkohoolse joogi jaemüügi puhul esitada taotlus </w:t>
      </w:r>
    </w:p>
    <w:p w:rsidR="00171B67" w:rsidRDefault="00723DF7">
      <w:r>
        <w:t xml:space="preserve">MTR-is kande tegemiseks; </w:t>
      </w:r>
    </w:p>
    <w:p w:rsidR="00171B67" w:rsidRDefault="00723DF7">
      <w:r>
        <w:t xml:space="preserve">3) liikluse ümberkorraldamise juhul  esitada skeem </w:t>
      </w:r>
    </w:p>
    <w:p w:rsidR="00171B67" w:rsidRDefault="00723DF7">
      <w:r>
        <w:t>, millel on näidatud vajalikud</w:t>
      </w:r>
    </w:p>
    <w:p w:rsidR="00171B67" w:rsidRDefault="00723DF7">
      <w:r>
        <w:t>lii</w:t>
      </w:r>
      <w:r>
        <w:t>kluskorraldusvahendid, parkimisvõimalused ning l</w:t>
      </w:r>
    </w:p>
    <w:p w:rsidR="00171B67" w:rsidRDefault="00723DF7">
      <w:r>
        <w:t>iikluse korralduse eest vastutava isiku</w:t>
      </w:r>
    </w:p>
    <w:p w:rsidR="00171B67" w:rsidRDefault="00723DF7">
      <w:r>
        <w:t xml:space="preserve">nimi ja sidevahendite andmed; </w:t>
      </w:r>
    </w:p>
    <w:p w:rsidR="00171B67" w:rsidRDefault="00171B67"/>
    <w:p w:rsidR="00171B67" w:rsidRDefault="00723DF7">
      <w:r>
        <w:t>4) riigimaanteedel toimuvate muudatuste puhul- esit</w:t>
      </w:r>
    </w:p>
    <w:p w:rsidR="00171B67" w:rsidRDefault="00723DF7">
      <w:r>
        <w:lastRenderedPageBreak/>
        <w:t xml:space="preserve">ada Maanteeameti kooskõlastus. </w:t>
      </w:r>
    </w:p>
    <w:p w:rsidR="00171B67" w:rsidRDefault="00723DF7">
      <w:r>
        <w:t>5) Avijõe äärsed üritused, esitada Keskkonnateenist</w:t>
      </w:r>
    </w:p>
    <w:p w:rsidR="00171B67" w:rsidRDefault="00723DF7">
      <w:r>
        <w:t xml:space="preserve">use nõusolek ( Natura ala )  </w:t>
      </w:r>
    </w:p>
    <w:p w:rsidR="00171B67" w:rsidRDefault="00723DF7">
      <w:r>
        <w:t>6) kõrgendatud turvariskiga üritus Œ esitada  turva</w:t>
      </w:r>
    </w:p>
    <w:p w:rsidR="00171B67" w:rsidRDefault="00723DF7">
      <w:r>
        <w:t>plaan, mis kooskõlastatakse Ida Prefektuuri</w:t>
      </w:r>
    </w:p>
    <w:p w:rsidR="00171B67" w:rsidRDefault="00723DF7">
      <w:r>
        <w:t xml:space="preserve">Jõhvi politseijaoskonnaga ja Ida Päästekeskusega. </w:t>
      </w:r>
    </w:p>
    <w:p w:rsidR="00171B67" w:rsidRDefault="00171B67"/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proofErr w:type="spellStart"/>
      <w:r>
        <w:t>Kuupäev</w:t>
      </w:r>
      <w:proofErr w:type="spellEnd"/>
      <w:r>
        <w:t>:  18.06.25</w:t>
      </w:r>
    </w:p>
    <w:p w:rsidR="00171B67" w:rsidRDefault="00171B67"/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>Taotleja allkiri:________digitaalselt</w:t>
      </w:r>
      <w:bookmarkStart w:id="0" w:name="_GoBack"/>
      <w:bookmarkEnd w:id="0"/>
      <w:r>
        <w:t>__________________________</w:t>
      </w:r>
    </w:p>
    <w:p w:rsidR="00171B67" w:rsidRDefault="00723DF7">
      <w:r>
        <w:t xml:space="preserve">________________ </w:t>
      </w:r>
    </w:p>
    <w:p w:rsidR="00171B67" w:rsidRDefault="00723DF7">
      <w:r>
        <w:t xml:space="preserve"> </w:t>
      </w:r>
    </w:p>
    <w:p w:rsidR="00171B67" w:rsidRDefault="00171B67"/>
    <w:sectPr w:rsidR="00171B6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71B67"/>
    <w:rsid w:val="0029639D"/>
    <w:rsid w:val="00326F90"/>
    <w:rsid w:val="00723DF7"/>
    <w:rsid w:val="007739F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79DB1A"/>
  <w14:defaultImageDpi w14:val="300"/>
  <w15:docId w15:val="{915C95D6-8B7B-49F6-A499-A705ED9D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semiHidden/>
    <w:unhideWhenUsed/>
    <w:rsid w:val="007739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skerakond@keskerakond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64D315-5672-4F9E-8426-4B754ABD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Valeri Abramovits</cp:lastModifiedBy>
  <cp:revision>3</cp:revision>
  <dcterms:created xsi:type="dcterms:W3CDTF">2013-12-23T23:15:00Z</dcterms:created>
  <dcterms:modified xsi:type="dcterms:W3CDTF">2025-06-18T15:05:00Z</dcterms:modified>
  <cp:category/>
</cp:coreProperties>
</file>