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!-- Created by docx4j 6.1.2 (Apache licensed) using REFERENCE JAXB in Oracle Java 11.0.10 on Linux -->
    <w:p>
      <w:pPr>
        <w:spacing w:after="180"/>
        <w:ind w:left="120"/>
        <w:jc w:val="left"/>
      </w:pPr>
    </w:p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Üldandmed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Hindamisaruande grupi nr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2025/416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RKVR hindamise ID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5199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Tellimuse kuupäev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23.10.2025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Hindaja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Natalja Rüütel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Hindamisaruande kuupäev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19.11.2025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Väärtuse kuupäev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17.11.2025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Lähteülesande koostaja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Anu Jürgenson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Hindamise seisund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Kinnitatud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Menetluse nr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25-4176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Menetluse viis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Avalik enampakkumine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Menetluse liik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Vara võõrandamine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Hinnatav vara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Riigivara valitseja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Majandus- ja Kommunikatsiooniministeerium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Riigivara volitatud asutus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Maa- ja Ruumiamet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Riigivara kood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KV84285M1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RKVRi objekti kood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KV84285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Maakond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Lääne-Viru maakond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Omavalitsus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Tapa vald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Asutusüksus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Tapa linn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Lähiaadress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Karja tn 6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Katastriüksuse tunnus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79201:001:0222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Kinnistu registriosa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15997850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Sihtotstarve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SIHTOTSTARBETA_MAA 100%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Pindala (m²)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135415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Jääkmaksumus bilansis (€)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17600,0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Maksustamishind (€)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94790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Lisaandmed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112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Üldplaneeringu info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Kinnisasjal kehtib 29.09.2022 otsusega kehtestatud Tapa valla üldplaneering. Üldplaneeringu järgi on kinnisasja maakasutuse juhtfunktsioon olulise keskkonnamõjuga tootmise ala.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Detailplaneeringu info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Detailplaneering puudub.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Planeeringute mõju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Parim kasutus tootmismaa.</w:t>
            </w:r>
          </w:p>
        </w:tc>
      </w:tr>
      <w:tr>
        <w:trPr>
          <w:trHeight w:val="85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Täiendav info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Kohalik omavalitsus on andnud teada, et kinnisasi sobib tööstusettevõtte rajamiseks, mis kasutaks nii raud- kui ka autoteed.</w:t>
            </w:r>
          </w:p>
        </w:tc>
      </w:tr>
      <w:tr>
        <w:trPr>
          <w:trHeight w:val="487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Kitsendused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Raudtee kaitsevöönd/12100.68, Riigikaitselise ehitise piiranguvöönd/2604.52, Sideehitise kaitsevöönd/30.93, Sideehitise kaitsevöönd/50.41, Sideehitise kaitsevöönd/215.93, Sideehitise kaitsevöönd/45.2, Sideehitise kaitsevöönd/3.46, Sideehitise kaitsevöönd/45.2, Sideehitise kaitsevöönd/3.99, Sideehitise kaitsevöönd/9.46, Sideehitise kaitsevöönd/9.46, Sideehitise kaitsevöönd/3.46, Sideehitise kaitsevöönd/383.21, Veehaarde sanitaarkaitseala/6521.16, Elektripaigaldise kaitsevöönd/79.27, Elektripaigaldise kaitsevöönd/164.69, Planeeringu ala/135415.4, Elektripaigaldise kaitsevöönd/296.24, Elektripaigaldise kaitsevöönd/657.7, Elektripaigaldise kaitsevöönd/60.47, Elektripaigaldise kaitsevöönd/81.8, Elektripaigaldise kaitsevöönd/12.43, Geodeetilise märgi kaitsevöönd/28.09, Sideehitise kaitsevöönd/190.98, Nitraaditundlik ala/135415.4, Sideehitise kaitsevöönd/5.07, Sideehitise kaitsevöönd/5.07, Planeeringu ala/135415.4, Planeeringu ala/135415.4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Kitsenduste mõju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Oluline mõju puudub.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Seotud lepingud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Puuduvad.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Turuandmed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85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Aktiivse turu olemasolu hinnang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Hoonestamata maade turg samas piirkonnas on keskmiselt aktiivne (tuginetud on tehingute ning pakkumiste arvule). Tehinguid on analüüsitud laiemalt, kui asustusüksuse tase.</w:t>
            </w:r>
          </w:p>
        </w:tc>
      </w:tr>
      <w:tr>
        <w:trPr>
          <w:trHeight w:val="490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Ülevaade sarnastest tehingutest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Lääne-Viru maakonnas on alates 01.01.2024 toimunud 27 hoonestamata tootmismaa tehingut, Tapa vallas 6 hoonestamata tootmismaa tehingut ning Tapa linnas 3 tehingut. Kinnisvara tehingute statistika ja üldiste hinnatasemetega saab tutvuda Maa- ja Ruumiameti kinnisvara hinnastatistika päringukeskkonnas aadressil http://www.maaamet.ee/kinnisvara/htraru/Start.aspx. Analüüsis kasutatud tehinguid ei ole hindamisaruandes täpsemalt välja toodud, kuna vastavalt maakatastriseaduse § 6 lõikele 10 ja 11 võib tehingute andmebaasi andmetega tutvuda ja saada väljavõtteid ainult maa hindaja hindamise läbiviimiseks, samuti riikliku statistika tegija ning avalik-õiguslikust juriidilisest isikust teadus- ja arendusasutus seadusega pandud avalik-õigusliku ülesande täitmiseks, krediidiasutus tagatise hindamiseks ja ülejäänud isikud õigustatud huvi alusel. Hindamise käigus on tehinguid analüüsitud põhjalikumalt välistades tehingud, mis ei vasta vabaturu tingimustele (osapooled seotud, plokktehingud jne).</w:t>
            </w:r>
          </w:p>
        </w:tc>
      </w:tr>
      <w:tr>
        <w:trPr>
          <w:trHeight w:val="85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Sarnaste varade pakkumiste info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Kinnisvara pakkumiste portaali kv.ee andmetel on Lääne-Viru maakonnas pakkumisel 9 hoonestamata tootmismaa kinnisasja, Tapa vallas 3 hoonestamata tootmismaa kinnisasja.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Hindamiskäik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30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Hindamiskäigu selgitus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Hariliku väärtuse hindamise aluseks on Vabariigi Valitsuse 18.03.2023 jõustunud määrus nr 22 „Kinnisasja erakorralise hindamise kord“. Harilik väärtus on hinnatud müügitehingute analüüsil korra § 15 alusel. Kasutatud on võrdlusmeetodit, millega hinnatakse väärtus sarnaste kinnisasjadega toimunud tehingute analüüsimisel, selleks on Maa-ja Ruumiamet kasutanud maakatastri tehingute andmebaasis registreeritud ostu-müügitehingute andmeid. Hariliku väärtuse leidmisel on analüüsitud Lääne-Viru maakonnas Tapa vallas toimunud hoonestamata tootmismaa tehinguid alates 2024. aastast. Hindamisel on arvestatud, et tegemist on toormaaga.</w:t>
            </w:r>
          </w:p>
        </w:tc>
      </w:tr>
    </w:tbl>
    <w:p>
      <w:pPr>
        <w:pBdr>
          <w:top w:space="15"/>
        </w:pBdr>
        <w:spacing w:after="3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2"/>
        </w:rPr>
        <w:t>Hindamise tulemus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3"/>
        <w:gridCol w:w="8181"/>
      </w:tblGrid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Väärtuse pindalaühik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m2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Harilik väärtus (€/pindalaühiku kohta)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1,6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Harilik väärtus (€)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216660</w:t>
            </w:r>
          </w:p>
        </w:tc>
      </w:tr>
      <w:tr>
        <w:trPr>
          <w:trHeight w:val="315" w:hRule="atLeast"/>
        </w:trPr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>Hindamise märkused</w:t>
            </w:r>
          </w:p>
        </w:tc>
        <w:tc>
          <w:tcPr>
            <w:tcW w:w="818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2"/>
              </w:rPr>
              <w:t xml:space="preserve">Hindamistulemus ei sisalda käibemaksu. </w:t>
            </w:r>
          </w:p>
        </w:tc>
      </w:tr>
    </w:tbl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abstractNum w:abstractNumId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tru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tru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tru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tru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tru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tru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tru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tru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true">
      <w:start w:val="1"/>
      <w:numFmt w:val="lowerLetter"/>
      <w:lvlText w:val="%2."/>
      <w:lvlJc w:val="left"/>
      <w:pPr>
        <w:ind w:left="1440" w:hanging="360"/>
      </w:pPr>
    </w:lvl>
    <w:lvl w:ilvl="2" w:tplc="0C09001B" w:tentative="true">
      <w:start w:val="1"/>
      <w:numFmt w:val="lowerRoman"/>
      <w:lvlText w:val="%3."/>
      <w:lvlJc w:val="right"/>
      <w:pPr>
        <w:ind w:left="2160" w:hanging="180"/>
      </w:pPr>
    </w:lvl>
    <w:lvl w:ilvl="3" w:tplc="0C09000F" w:tentative="true">
      <w:start w:val="1"/>
      <w:numFmt w:val="decimal"/>
      <w:lvlText w:val="%4."/>
      <w:lvlJc w:val="left"/>
      <w:pPr>
        <w:ind w:left="2880" w:hanging="360"/>
      </w:pPr>
    </w:lvl>
    <w:lvl w:ilvl="4" w:tplc="0C090019" w:tentative="true">
      <w:start w:val="1"/>
      <w:numFmt w:val="lowerLetter"/>
      <w:lvlText w:val="%5."/>
      <w:lvlJc w:val="left"/>
      <w:pPr>
        <w:ind w:left="3600" w:hanging="360"/>
      </w:pPr>
    </w:lvl>
    <w:lvl w:ilvl="5" w:tplc="0C09001B" w:tentative="true">
      <w:start w:val="1"/>
      <w:numFmt w:val="lowerRoman"/>
      <w:lvlText w:val="%6."/>
      <w:lvlJc w:val="right"/>
      <w:pPr>
        <w:ind w:left="4320" w:hanging="180"/>
      </w:pPr>
    </w:lvl>
    <w:lvl w:ilvl="6" w:tplc="0C09000F" w:tentative="true">
      <w:start w:val="1"/>
      <w:numFmt w:val="decimal"/>
      <w:lvlText w:val="%7."/>
      <w:lvlJc w:val="left"/>
      <w:pPr>
        <w:ind w:left="5040" w:hanging="360"/>
      </w:pPr>
    </w:lvl>
    <w:lvl w:ilvl="7" w:tplc="0C090019" w:tentative="true">
      <w:start w:val="1"/>
      <w:numFmt w:val="lowerLetter"/>
      <w:lvlText w:val="%8."/>
      <w:lvlJc w:val="left"/>
      <w:pPr>
        <w:ind w:left="5760" w:hanging="360"/>
      </w:pPr>
    </w:lvl>
    <w:lvl w:ilvl="8" w:tplc="0C09001B" w:tentative="tru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